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陈叶青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0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经典方剂研究方法概论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(r029024—001)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